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Termination Letter Template (PDF + Word)</w:t>
      </w:r>
    </w:p>
    <w:p>
      <w:r>
        <w:t>Fill in the following fields:</w:t>
      </w:r>
    </w:p>
    <w:p>
      <w:pPr>
        <w:pStyle w:val="ListBullet"/>
      </w:pPr>
      <w:r>
        <w:t>Company Name: ____________________</w:t>
      </w:r>
    </w:p>
    <w:p>
      <w:pPr>
        <w:pStyle w:val="ListBullet"/>
      </w:pPr>
      <w:r>
        <w:t>Company Address: ____________________</w:t>
      </w:r>
    </w:p>
    <w:p>
      <w:pPr>
        <w:pStyle w:val="ListBullet"/>
      </w:pPr>
      <w:r>
        <w:t>Employee Name: ____________________</w:t>
      </w:r>
    </w:p>
    <w:p>
      <w:pPr>
        <w:pStyle w:val="ListBullet"/>
      </w:pPr>
      <w:r>
        <w:t>Employee Address: ____________________</w:t>
      </w:r>
    </w:p>
    <w:p>
      <w:pPr>
        <w:pStyle w:val="ListBullet"/>
      </w:pPr>
      <w:r>
        <w:t>Termination Date: ____________________</w:t>
      </w:r>
    </w:p>
    <w:p>
      <w:pPr>
        <w:pStyle w:val="ListBullet"/>
      </w:pPr>
      <w:r>
        <w:t>Final Pay Details: ____________________</w:t>
      </w:r>
    </w:p>
    <w:p>
      <w:pPr>
        <w:pStyle w:val="ListBullet"/>
      </w:pPr>
      <w:r>
        <w:t>Return of Company Property: ____________________</w:t>
      </w:r>
    </w:p>
    <w:p>
      <w:pPr>
        <w:pStyle w:val="ListBullet"/>
      </w:pPr>
      <w:r>
        <w:t>Next Steps: ____________________</w:t>
      </w:r>
    </w:p>
    <w:p>
      <w:pPr>
        <w:pStyle w:val="ListBullet"/>
      </w:pPr>
      <w:r>
        <w:t>HR/Manager Name: ____________________</w:t>
      </w:r>
    </w:p>
    <w:p>
      <w:pPr>
        <w:pStyle w:val="ListBullet"/>
      </w:pPr>
      <w:r>
        <w:t>Signature: ____________________</w:t>
      </w:r>
    </w:p>
    <w:p/>
    <w:p>
      <w:r>
        <w:t>Generated by TemplateVaultHQ.com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