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Invoice Template for Contractors (PDF + Word)</w:t>
      </w:r>
    </w:p>
    <w:p>
      <w:r>
        <w:t>Fill in the following fields:</w:t>
      </w:r>
    </w:p>
    <w:p>
      <w:pPr>
        <w:pStyle w:val="ListBullet"/>
      </w:pPr>
      <w:r>
        <w:t>Business Name: ____________________</w:t>
      </w:r>
    </w:p>
    <w:p>
      <w:pPr>
        <w:pStyle w:val="ListBullet"/>
      </w:pPr>
      <w:r>
        <w:t>Business Address: ____________________</w:t>
      </w:r>
    </w:p>
    <w:p>
      <w:pPr>
        <w:pStyle w:val="ListBullet"/>
      </w:pPr>
      <w:r>
        <w:t>Invoice Number: ____________________</w:t>
      </w:r>
    </w:p>
    <w:p>
      <w:pPr>
        <w:pStyle w:val="ListBullet"/>
      </w:pPr>
      <w:r>
        <w:t>Invoice Date: ____________________</w:t>
      </w:r>
    </w:p>
    <w:p>
      <w:pPr>
        <w:pStyle w:val="ListBullet"/>
      </w:pPr>
      <w:r>
        <w:t>Customer Name: ____________________</w:t>
      </w:r>
    </w:p>
    <w:p>
      <w:pPr>
        <w:pStyle w:val="ListBullet"/>
      </w:pPr>
      <w:r>
        <w:t>Customer Address: ____________________</w:t>
      </w:r>
    </w:p>
    <w:p>
      <w:pPr>
        <w:pStyle w:val="ListBullet"/>
      </w:pPr>
      <w:r>
        <w:t>Job Description: ____________________</w:t>
      </w:r>
    </w:p>
    <w:p>
      <w:pPr>
        <w:pStyle w:val="ListBullet"/>
      </w:pPr>
      <w:r>
        <w:t>Line Items: ____________________</w:t>
      </w:r>
    </w:p>
    <w:p>
      <w:pPr>
        <w:pStyle w:val="ListBullet"/>
      </w:pPr>
      <w:r>
        <w:t>Subtotal: ____________________</w:t>
      </w:r>
    </w:p>
    <w:p>
      <w:pPr>
        <w:pStyle w:val="ListBullet"/>
      </w:pPr>
      <w:r>
        <w:t>Tax (optional): ____________________</w:t>
      </w:r>
    </w:p>
    <w:p>
      <w:pPr>
        <w:pStyle w:val="ListBullet"/>
      </w:pPr>
      <w:r>
        <w:t>Total: ____________________</w:t>
      </w:r>
    </w:p>
    <w:p>
      <w:pPr>
        <w:pStyle w:val="ListBullet"/>
      </w:pPr>
      <w:r>
        <w:t>Payment Instructions: ____________________</w:t>
      </w:r>
    </w:p>
    <w:p/>
    <w:p>
      <w:r>
        <w:t>Generated by TemplateVaultHQ.com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