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Independent Contractor Agreement Template (PDF + Word)</w:t>
      </w:r>
    </w:p>
    <w:p>
      <w:r>
        <w:t>Fill in the following fields:</w:t>
      </w:r>
    </w:p>
    <w:p>
      <w:pPr>
        <w:pStyle w:val="ListBullet"/>
      </w:pPr>
      <w:r>
        <w:t>Client Name: ____________________</w:t>
      </w:r>
    </w:p>
    <w:p>
      <w:pPr>
        <w:pStyle w:val="ListBullet"/>
      </w:pPr>
      <w:r>
        <w:t>Contractor Name: ____________________</w:t>
      </w:r>
    </w:p>
    <w:p>
      <w:pPr>
        <w:pStyle w:val="ListBullet"/>
      </w:pPr>
      <w:r>
        <w:t>Service Description: ____________________</w:t>
      </w:r>
    </w:p>
    <w:p>
      <w:pPr>
        <w:pStyle w:val="ListBullet"/>
      </w:pPr>
      <w:r>
        <w:t>Start Date: ____________________</w:t>
      </w:r>
    </w:p>
    <w:p>
      <w:pPr>
        <w:pStyle w:val="ListBullet"/>
      </w:pPr>
      <w:r>
        <w:t>End Date (optional): ____________________</w:t>
      </w:r>
    </w:p>
    <w:p>
      <w:pPr>
        <w:pStyle w:val="ListBullet"/>
      </w:pPr>
      <w:r>
        <w:t>Payment Rate: ____________________</w:t>
      </w:r>
    </w:p>
    <w:p>
      <w:pPr>
        <w:pStyle w:val="ListBullet"/>
      </w:pPr>
      <w:r>
        <w:t>Payment Schedule: ____________________</w:t>
      </w:r>
    </w:p>
    <w:p>
      <w:pPr>
        <w:pStyle w:val="ListBullet"/>
      </w:pPr>
      <w:r>
        <w:t>Confidentiality (optional): ____________________</w:t>
      </w:r>
    </w:p>
    <w:p>
      <w:pPr>
        <w:pStyle w:val="ListBullet"/>
      </w:pPr>
      <w:r>
        <w:t>Termination Terms: ____________________</w:t>
      </w:r>
    </w:p>
    <w:p>
      <w:pPr>
        <w:pStyle w:val="ListBullet"/>
      </w:pPr>
      <w:r>
        <w:t>Client Signature: ____________________</w:t>
      </w:r>
    </w:p>
    <w:p>
      <w:pPr>
        <w:pStyle w:val="ListBullet"/>
      </w:pPr>
      <w:r>
        <w:t>Contractor Signature: ____________________</w:t>
      </w:r>
    </w:p>
    <w:p/>
    <w:p>
      <w:r>
        <w:t>Generated by TemplateVaultHQ.com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